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16542395" name="d42dfd20-ec83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7839577" name="d42dfd20-ec83-11f0-a4b5-01f333e256a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65104486" name="ed4246e0-ec83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6957693" name="ed4246e0-ec83-11f0-a4b5-01f333e256a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87660944" name="022eb8e0-ec84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5022159" name="022eb8e0-ec84-11f0-a4b5-01f333e256a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663</w:t>
          </w:r>
        </w:p>
        <w:p>
          <w:pPr>
            <w:spacing w:before="0" w:after="0"/>
          </w:pPr>
          <w:r>
            <w:t>663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